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35B1D" w14:textId="77777777" w:rsidR="00CC7AD6" w:rsidRPr="00317706" w:rsidRDefault="00CC7AD6" w:rsidP="00CC7AD6">
      <w:pPr>
        <w:rPr>
          <w:rFonts w:asciiTheme="minorHAnsi" w:hAnsiTheme="minorHAnsi" w:cstheme="minorHAnsi"/>
          <w:sz w:val="22"/>
          <w:szCs w:val="22"/>
        </w:rPr>
      </w:pPr>
    </w:p>
    <w:p w14:paraId="23D84DEE" w14:textId="77777777" w:rsidR="00301326" w:rsidRPr="00317706" w:rsidRDefault="00301326" w:rsidP="00CC7AD6">
      <w:pPr>
        <w:rPr>
          <w:rFonts w:asciiTheme="minorHAnsi" w:hAnsiTheme="minorHAnsi" w:cstheme="minorHAnsi"/>
          <w:sz w:val="22"/>
          <w:szCs w:val="22"/>
        </w:rPr>
      </w:pPr>
    </w:p>
    <w:p w14:paraId="5CA1C7A4" w14:textId="33D33428" w:rsidR="00317706" w:rsidRPr="00317706" w:rsidRDefault="00317706" w:rsidP="00317706">
      <w:pPr>
        <w:jc w:val="right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załącznik nr 4 do SWZ </w:t>
      </w:r>
      <w:r w:rsidR="0029120A">
        <w:rPr>
          <w:rFonts w:asciiTheme="minorHAnsi" w:hAnsiTheme="minorHAnsi" w:cstheme="minorHAnsi"/>
          <w:sz w:val="22"/>
          <w:szCs w:val="22"/>
        </w:rPr>
        <w:t>5</w:t>
      </w:r>
      <w:r w:rsidRPr="00317706">
        <w:rPr>
          <w:rFonts w:asciiTheme="minorHAnsi" w:hAnsiTheme="minorHAnsi" w:cstheme="minorHAnsi"/>
          <w:sz w:val="22"/>
          <w:szCs w:val="22"/>
        </w:rPr>
        <w:t>/ZP/</w:t>
      </w:r>
      <w:r>
        <w:rPr>
          <w:rFonts w:asciiTheme="minorHAnsi" w:hAnsiTheme="minorHAnsi" w:cstheme="minorHAnsi"/>
          <w:sz w:val="22"/>
          <w:szCs w:val="22"/>
        </w:rPr>
        <w:t>202</w:t>
      </w:r>
      <w:r w:rsidR="0048212A">
        <w:rPr>
          <w:rFonts w:asciiTheme="minorHAnsi" w:hAnsiTheme="minorHAnsi" w:cstheme="minorHAnsi"/>
          <w:sz w:val="22"/>
          <w:szCs w:val="22"/>
        </w:rPr>
        <w:t>5</w:t>
      </w:r>
      <w:r w:rsidRPr="00317706">
        <w:rPr>
          <w:rFonts w:asciiTheme="minorHAnsi" w:hAnsiTheme="minorHAnsi" w:cstheme="minorHAnsi"/>
          <w:sz w:val="22"/>
          <w:szCs w:val="22"/>
        </w:rPr>
        <w:t xml:space="preserve"> – projekt umowy</w:t>
      </w:r>
      <w:r w:rsidR="0029120A">
        <w:rPr>
          <w:rFonts w:asciiTheme="minorHAnsi" w:hAnsiTheme="minorHAnsi" w:cstheme="minorHAnsi"/>
          <w:sz w:val="22"/>
          <w:szCs w:val="22"/>
        </w:rPr>
        <w:t xml:space="preserve"> dotyczy Pakietu 1</w:t>
      </w:r>
      <w:r w:rsidRPr="00317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74B81E" w14:textId="77777777" w:rsidR="00317706" w:rsidRPr="00317706" w:rsidRDefault="00317706" w:rsidP="0031770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UMOWA</w:t>
      </w:r>
    </w:p>
    <w:p w14:paraId="29C83310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</w:p>
    <w:p w14:paraId="58882CE1" w14:textId="522812E4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zawarta w dniu …. ….. 202</w:t>
      </w:r>
      <w:r w:rsidR="00611A51">
        <w:rPr>
          <w:rFonts w:asciiTheme="minorHAnsi" w:hAnsiTheme="minorHAnsi" w:cstheme="minorHAnsi"/>
          <w:sz w:val="22"/>
          <w:szCs w:val="22"/>
        </w:rPr>
        <w:t>6</w:t>
      </w:r>
      <w:r w:rsidRPr="00317706">
        <w:rPr>
          <w:rFonts w:asciiTheme="minorHAnsi" w:hAnsiTheme="minorHAnsi" w:cstheme="minorHAnsi"/>
          <w:sz w:val="22"/>
          <w:szCs w:val="22"/>
        </w:rPr>
        <w:t xml:space="preserve">r. w </w:t>
      </w:r>
      <w:r w:rsidR="0048212A">
        <w:rPr>
          <w:rFonts w:asciiTheme="minorHAnsi" w:hAnsiTheme="minorHAnsi" w:cstheme="minorHAnsi"/>
          <w:sz w:val="22"/>
          <w:szCs w:val="22"/>
        </w:rPr>
        <w:t>Głuchowie</w:t>
      </w:r>
      <w:r w:rsidRPr="00317706">
        <w:rPr>
          <w:rFonts w:asciiTheme="minorHAnsi" w:hAnsiTheme="minorHAnsi" w:cstheme="minorHAnsi"/>
          <w:sz w:val="22"/>
          <w:szCs w:val="22"/>
        </w:rPr>
        <w:t xml:space="preserve"> w wyniku rozstrzygnięcia postępowania o udzielenie zamówienia publicznego nr </w:t>
      </w:r>
      <w:r w:rsidR="0029120A">
        <w:rPr>
          <w:rFonts w:asciiTheme="minorHAnsi" w:hAnsiTheme="minorHAnsi" w:cstheme="minorHAnsi"/>
          <w:sz w:val="22"/>
          <w:szCs w:val="22"/>
        </w:rPr>
        <w:t>5</w:t>
      </w:r>
      <w:r w:rsidRPr="00317706">
        <w:rPr>
          <w:rFonts w:asciiTheme="minorHAnsi" w:hAnsiTheme="minorHAnsi" w:cstheme="minorHAnsi"/>
          <w:sz w:val="22"/>
          <w:szCs w:val="22"/>
        </w:rPr>
        <w:t>/ZP/</w:t>
      </w:r>
      <w:r w:rsidR="0009127F">
        <w:rPr>
          <w:rFonts w:asciiTheme="minorHAnsi" w:hAnsiTheme="minorHAnsi" w:cstheme="minorHAnsi"/>
          <w:sz w:val="22"/>
          <w:szCs w:val="22"/>
        </w:rPr>
        <w:t>202</w:t>
      </w:r>
      <w:r w:rsidR="0048212A">
        <w:rPr>
          <w:rFonts w:asciiTheme="minorHAnsi" w:hAnsiTheme="minorHAnsi" w:cstheme="minorHAnsi"/>
          <w:sz w:val="22"/>
          <w:szCs w:val="22"/>
        </w:rPr>
        <w:t>5</w:t>
      </w:r>
      <w:r w:rsidRPr="00317706">
        <w:rPr>
          <w:rFonts w:asciiTheme="minorHAnsi" w:hAnsiTheme="minorHAnsi" w:cstheme="minorHAnsi"/>
          <w:sz w:val="22"/>
          <w:szCs w:val="22"/>
        </w:rPr>
        <w:t>, przeprowadzonego wg przepisów ustawy z dnia 11 września 2019r. – Prawo zamówień publicznych (Dz.U. z 202</w:t>
      </w:r>
      <w:r w:rsidR="0009127F">
        <w:rPr>
          <w:rFonts w:asciiTheme="minorHAnsi" w:hAnsiTheme="minorHAnsi" w:cstheme="minorHAnsi"/>
          <w:sz w:val="22"/>
          <w:szCs w:val="22"/>
        </w:rPr>
        <w:t>4</w:t>
      </w:r>
      <w:r w:rsidRPr="00317706">
        <w:rPr>
          <w:rFonts w:asciiTheme="minorHAnsi" w:hAnsiTheme="minorHAnsi" w:cstheme="minorHAnsi"/>
          <w:sz w:val="22"/>
          <w:szCs w:val="22"/>
        </w:rPr>
        <w:t xml:space="preserve"> poz. 1</w:t>
      </w:r>
      <w:r w:rsidR="0009127F">
        <w:rPr>
          <w:rFonts w:asciiTheme="minorHAnsi" w:hAnsiTheme="minorHAnsi" w:cstheme="minorHAnsi"/>
          <w:sz w:val="22"/>
          <w:szCs w:val="22"/>
        </w:rPr>
        <w:t>320</w:t>
      </w:r>
      <w:r w:rsidRPr="0031770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>.</w:t>
      </w:r>
      <w:r w:rsidR="00611A51">
        <w:rPr>
          <w:rFonts w:asciiTheme="minorHAnsi" w:hAnsiTheme="minorHAnsi" w:cstheme="minorHAnsi"/>
          <w:sz w:val="22"/>
          <w:szCs w:val="22"/>
        </w:rPr>
        <w:t xml:space="preserve"> ze zm.</w:t>
      </w:r>
      <w:r w:rsidRPr="00317706">
        <w:rPr>
          <w:rFonts w:asciiTheme="minorHAnsi" w:hAnsiTheme="minorHAnsi" w:cstheme="minorHAnsi"/>
          <w:sz w:val="22"/>
          <w:szCs w:val="22"/>
        </w:rPr>
        <w:t>) w trybie podstawowym bez negocjacji</w:t>
      </w:r>
    </w:p>
    <w:p w14:paraId="7B2E8D93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</w:p>
    <w:p w14:paraId="43FA46D3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pomiędzy:</w:t>
      </w:r>
    </w:p>
    <w:p w14:paraId="737BE165" w14:textId="41D95C21" w:rsidR="00317706" w:rsidRPr="00317706" w:rsidRDefault="008D621D" w:rsidP="0031770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Zespołem Szkół w Głuchowie</w:t>
      </w:r>
    </w:p>
    <w:p w14:paraId="7282CA3D" w14:textId="74777A9E" w:rsidR="00317706" w:rsidRPr="00317706" w:rsidRDefault="008D621D" w:rsidP="00317706">
      <w:pPr>
        <w:rPr>
          <w:rFonts w:asciiTheme="minorHAnsi" w:hAnsiTheme="minorHAnsi" w:cstheme="minorHAnsi"/>
          <w:sz w:val="22"/>
          <w:szCs w:val="22"/>
        </w:rPr>
      </w:pPr>
      <w:r w:rsidRPr="008D621D">
        <w:rPr>
          <w:rFonts w:asciiTheme="minorHAnsi" w:hAnsiTheme="minorHAnsi" w:cstheme="minorHAnsi"/>
          <w:sz w:val="22"/>
          <w:szCs w:val="22"/>
        </w:rPr>
        <w:t>ul. Plac Uniwersytecki 3, 96-130 Głuchów</w:t>
      </w:r>
      <w:r w:rsidR="00317706" w:rsidRPr="00317706">
        <w:rPr>
          <w:rFonts w:asciiTheme="minorHAnsi" w:hAnsiTheme="minorHAnsi" w:cstheme="minorHAnsi"/>
          <w:sz w:val="22"/>
          <w:szCs w:val="22"/>
        </w:rPr>
        <w:t>, zwaną w dalszej treści umowy Zamawiającym, reprezentowaną przez:</w:t>
      </w:r>
    </w:p>
    <w:p w14:paraId="1E956B64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……………………………,</w:t>
      </w:r>
    </w:p>
    <w:p w14:paraId="65459E16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oraz </w:t>
      </w:r>
    </w:p>
    <w:p w14:paraId="3ACEAC20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</w:p>
    <w:p w14:paraId="25AE2450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24B3DEFD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Regon ……</w:t>
      </w:r>
    </w:p>
    <w:p w14:paraId="237E6628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NIP ……….</w:t>
      </w:r>
    </w:p>
    <w:p w14:paraId="4321C2A1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reprezentowanym przez ………………………</w:t>
      </w:r>
    </w:p>
    <w:p w14:paraId="013479E0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zwanym w dalszej treści umowy Wykonawcą </w:t>
      </w:r>
    </w:p>
    <w:p w14:paraId="5534429E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</w:p>
    <w:p w14:paraId="4CFB59DF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§1.</w:t>
      </w:r>
    </w:p>
    <w:p w14:paraId="61B39CFF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429ACC70" w14:textId="77777777" w:rsidR="0029120A" w:rsidRPr="00317706" w:rsidRDefault="0029120A" w:rsidP="0029120A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Przedmiotem niniejszej umowy jest sprzedaż wraz z dostawą nowych, nieuszkodzonych, wolnych od wad fizycznych i wad prawnych urządzeń wg poniższego zestawienia, zwanych dalej sprzętem:</w:t>
      </w:r>
    </w:p>
    <w:p w14:paraId="47A1AA72" w14:textId="77777777" w:rsidR="0029120A" w:rsidRPr="005F2C6B" w:rsidRDefault="0029120A" w:rsidP="0029120A">
      <w:pPr>
        <w:ind w:left="709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 - </w:t>
      </w:r>
      <w:r w:rsidRPr="005F2C6B">
        <w:rPr>
          <w:rFonts w:asciiTheme="minorHAnsi" w:hAnsiTheme="minorHAnsi" w:cstheme="minorHAnsi"/>
          <w:sz w:val="22"/>
          <w:szCs w:val="22"/>
        </w:rPr>
        <w:t xml:space="preserve">wykaz zgodny z oferowanym pakietem </w:t>
      </w:r>
    </w:p>
    <w:p w14:paraId="2014B560" w14:textId="77777777" w:rsidR="0029120A" w:rsidRPr="005F2C6B" w:rsidRDefault="0029120A" w:rsidP="0029120A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5F2C6B">
        <w:rPr>
          <w:rFonts w:asciiTheme="minorHAnsi" w:hAnsiTheme="minorHAnsi" w:cstheme="minorHAnsi"/>
          <w:sz w:val="22"/>
          <w:szCs w:val="22"/>
        </w:rPr>
        <w:t xml:space="preserve">Szczegółowy opis przedmiotu zamówienia został określony w załączniku nr 1 do niniejszej umowy. </w:t>
      </w:r>
    </w:p>
    <w:p w14:paraId="557EF52C" w14:textId="77777777" w:rsidR="0029120A" w:rsidRPr="00317706" w:rsidRDefault="0029120A" w:rsidP="0029120A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Umowa realizowana będzie z należytą starannością, zgodnie z opisem przedmiotu zamówienia oraz z ofertą Wykonawcy, na warunkach opisanych w niniejszej umowie.</w:t>
      </w:r>
    </w:p>
    <w:p w14:paraId="27C104AE" w14:textId="72B04B7B" w:rsidR="00E03C33" w:rsidRPr="00E03C33" w:rsidRDefault="00E03C33" w:rsidP="0029120A">
      <w:pPr>
        <w:pStyle w:val="Akapitzlist"/>
        <w:numPr>
          <w:ilvl w:val="0"/>
          <w:numId w:val="42"/>
        </w:numPr>
        <w:suppressAutoHyphens/>
        <w:spacing w:line="276" w:lineRule="auto"/>
        <w:rPr>
          <w:rFonts w:cs="Arial"/>
          <w:sz w:val="20"/>
          <w:szCs w:val="20"/>
        </w:rPr>
      </w:pPr>
      <w:r w:rsidRPr="00E03C33">
        <w:rPr>
          <w:rFonts w:cs="Arial"/>
          <w:sz w:val="20"/>
          <w:szCs w:val="20"/>
        </w:rPr>
        <w:t xml:space="preserve">Zamówienie jest realizowane w ramach projektu: „Uczeń - pracownik - przedsiębiorca - </w:t>
      </w:r>
      <w:r w:rsidR="00611A51">
        <w:rPr>
          <w:rFonts w:cs="Arial"/>
          <w:sz w:val="20"/>
          <w:szCs w:val="20"/>
        </w:rPr>
        <w:t>IV</w:t>
      </w:r>
      <w:r w:rsidRPr="00E03C33">
        <w:rPr>
          <w:rFonts w:cs="Arial"/>
          <w:sz w:val="20"/>
          <w:szCs w:val="20"/>
        </w:rPr>
        <w:t xml:space="preserve"> Edycja”  współfinansowanego przez Unię Europejską w ramach Europejskiego Funduszu Społecznego +, w ramach Programu regionalnego Fundusze Europejskie dla Łódzkiego 2021-2027, </w:t>
      </w:r>
      <w:r w:rsidR="00611A51" w:rsidRPr="00611A51">
        <w:rPr>
          <w:rFonts w:cs="Arial"/>
          <w:sz w:val="20"/>
          <w:szCs w:val="20"/>
        </w:rPr>
        <w:t>FELD.08.08-IZ.00-0080/24</w:t>
      </w:r>
      <w:r w:rsidRPr="00E03C33">
        <w:rPr>
          <w:rFonts w:ascii="Calibri" w:hAnsi="Calibri"/>
          <w:szCs w:val="22"/>
        </w:rPr>
        <w:t xml:space="preserve"> </w:t>
      </w:r>
    </w:p>
    <w:p w14:paraId="32DD585C" w14:textId="77777777" w:rsidR="00E03C33" w:rsidRDefault="00E03C33" w:rsidP="00E03C33">
      <w:pPr>
        <w:suppressAutoHyphens/>
        <w:rPr>
          <w:rFonts w:ascii="Calibri" w:hAnsi="Calibri" w:cs="Calibri"/>
          <w:sz w:val="22"/>
          <w:szCs w:val="22"/>
        </w:rPr>
      </w:pPr>
    </w:p>
    <w:p w14:paraId="70939065" w14:textId="77777777" w:rsidR="00E03C33" w:rsidRDefault="00E03C33" w:rsidP="00E03C33">
      <w:pPr>
        <w:rPr>
          <w:rFonts w:ascii="Calibri" w:hAnsi="Calibri" w:cs="Calibri"/>
          <w:b/>
          <w:sz w:val="22"/>
          <w:szCs w:val="22"/>
        </w:rPr>
      </w:pPr>
    </w:p>
    <w:p w14:paraId="68175DC3" w14:textId="77777777" w:rsidR="00E03C33" w:rsidRPr="001D5A76" w:rsidRDefault="00E03C33" w:rsidP="00E03C33">
      <w:pPr>
        <w:jc w:val="center"/>
        <w:rPr>
          <w:rFonts w:ascii="Calibri" w:hAnsi="Calibri" w:cs="Calibri"/>
          <w:b/>
          <w:sz w:val="22"/>
          <w:szCs w:val="22"/>
        </w:rPr>
      </w:pPr>
      <w:r w:rsidRPr="001D5A76">
        <w:rPr>
          <w:rFonts w:ascii="Calibri" w:hAnsi="Calibri" w:cs="Calibri"/>
          <w:b/>
          <w:sz w:val="22"/>
          <w:szCs w:val="22"/>
        </w:rPr>
        <w:t>§2. Termin realizacji</w:t>
      </w:r>
    </w:p>
    <w:p w14:paraId="4BDC64F7" w14:textId="77777777" w:rsidR="0029120A" w:rsidRPr="00317706" w:rsidRDefault="0029120A" w:rsidP="0029120A">
      <w:pPr>
        <w:pStyle w:val="Akapitzlist"/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Wykonawca dostarczy sprzęt własnym transportem do siedziby Zamawiającego na własny koszt i ryzyko w ciągu …….. dni od dnia podpisania niniejszej umowy. </w:t>
      </w:r>
    </w:p>
    <w:p w14:paraId="611A4307" w14:textId="77777777" w:rsidR="0029120A" w:rsidRPr="00317706" w:rsidRDefault="0029120A" w:rsidP="0029120A">
      <w:pPr>
        <w:pStyle w:val="Akapitzlist"/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Termin dostawy będzie uzgadniany z upoważnionym przedstawicielem Zamawiającego, wskazanym w niniejszej umowie, jednak nie później niż na 2 dni przed terminem dostawy.</w:t>
      </w:r>
    </w:p>
    <w:p w14:paraId="478A5895" w14:textId="77777777" w:rsidR="0029120A" w:rsidRPr="00317706" w:rsidRDefault="0029120A" w:rsidP="0029120A">
      <w:pPr>
        <w:pStyle w:val="Akapitzlist"/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Dostarczany sprzęt będzie oryginalnie opakowany (opakowania nie mogą być naruszone), opakowania opisane, co do ich zawartości oraz oznakowane symbolem CE, zgodnie z wymogami określonymi w </w:t>
      </w:r>
      <w:r w:rsidRPr="00317706">
        <w:rPr>
          <w:rFonts w:asciiTheme="minorHAnsi" w:hAnsiTheme="minorHAnsi" w:cstheme="minorHAnsi"/>
          <w:sz w:val="22"/>
          <w:szCs w:val="22"/>
        </w:rPr>
        <w:lastRenderedPageBreak/>
        <w:t>Rozporządzeniu Ministra Rozwoju z dnia 2 czerwca 2016 r. w sprawie wymagań dla sprzętu elektrycznego (Dz.U. z 2016 r. poz. 806).</w:t>
      </w:r>
    </w:p>
    <w:p w14:paraId="21751B55" w14:textId="77777777" w:rsidR="0029120A" w:rsidRPr="00317706" w:rsidRDefault="0029120A" w:rsidP="0029120A">
      <w:pPr>
        <w:pStyle w:val="Akapitzlist"/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Ww. sprzęt zaopatrzony będzie w instrukcje (jeżeli dany sprzęt taką instrukcję posiada), opisy techniczne i karty gwarancyjne, które będą w języku polskim. Wykonawca przekaże także dokument, w którym zostanie wskazane miejsce na stronie producenta ze sterownikami do dostarczonego sprzętu - w przypadku sprzętu wymagającego sterowników.</w:t>
      </w:r>
    </w:p>
    <w:p w14:paraId="24A63F22" w14:textId="77777777" w:rsidR="0029120A" w:rsidRPr="00317706" w:rsidRDefault="0029120A" w:rsidP="0029120A">
      <w:pPr>
        <w:pStyle w:val="Akapitzlist"/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Prawo własności do dostarczonego zgodnie z umową sprzętu, przejdzie na Zamawiającego po podpisaniu protokołu odbioru bez uwag (przez osoby wskazane w umowie) i zapłaceniu faktury VAT przez Zamawiającego.</w:t>
      </w:r>
    </w:p>
    <w:p w14:paraId="18D0B81F" w14:textId="77777777" w:rsidR="0029120A" w:rsidRPr="00317706" w:rsidRDefault="0029120A" w:rsidP="0029120A">
      <w:pPr>
        <w:pStyle w:val="Akapitzlist"/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zapewnia, że dane związane z oprogramowaniem i kluczami licencyjnymi nie będą udostępniane osobom trzecim. – jeżeli dotyczy</w:t>
      </w:r>
    </w:p>
    <w:p w14:paraId="6B5A72C8" w14:textId="1A343CA7" w:rsidR="00E03C33" w:rsidRDefault="00E03C33" w:rsidP="0029120A">
      <w:pPr>
        <w:pStyle w:val="Akapitzlist"/>
        <w:ind w:left="426" w:hanging="426"/>
        <w:rPr>
          <w:rFonts w:ascii="Calibri" w:hAnsi="Calibri" w:cs="Calibri"/>
          <w:b/>
          <w:sz w:val="22"/>
          <w:szCs w:val="22"/>
        </w:rPr>
      </w:pPr>
    </w:p>
    <w:p w14:paraId="53AC6D46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18E8FBE3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ODPOWIEDZIALNOŚĆ WYKONAWCY</w:t>
      </w:r>
    </w:p>
    <w:p w14:paraId="3D13E4B1" w14:textId="77777777" w:rsidR="0029120A" w:rsidRPr="00317706" w:rsidRDefault="0029120A" w:rsidP="0029120A">
      <w:pPr>
        <w:pStyle w:val="Akapitzlist"/>
        <w:numPr>
          <w:ilvl w:val="0"/>
          <w:numId w:val="24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wady fizyczne i jakościowe dostarczonego Sprzętu odpowiada Wykonawca.</w:t>
      </w:r>
    </w:p>
    <w:p w14:paraId="3F39411A" w14:textId="77777777" w:rsidR="0029120A" w:rsidRPr="00317706" w:rsidRDefault="0029120A" w:rsidP="0029120A">
      <w:pPr>
        <w:pStyle w:val="Akapitzlist"/>
        <w:numPr>
          <w:ilvl w:val="0"/>
          <w:numId w:val="24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</w:t>
      </w:r>
    </w:p>
    <w:p w14:paraId="12836461" w14:textId="77777777" w:rsidR="0029120A" w:rsidRPr="00317706" w:rsidRDefault="0029120A" w:rsidP="0029120A">
      <w:pPr>
        <w:pStyle w:val="Akapitzlist"/>
        <w:numPr>
          <w:ilvl w:val="0"/>
          <w:numId w:val="24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oświadcza, iż przedmiot umowy jest fabrycznie nowy, wolny od wad fizycznych i prawnych oraz że przejmuje na siebie wszelką odpowiedzialność z tytułu roszczeń, z jakimi osoby trzecie mogłyby wystąpić przeciwko Zamawiającemu z tytułu korzystania z praw należących do osób trzecich, w szczególności praw autorskich, patentów, wzorów użytkowych lub znaków towarowych w odniesieniu do przedmiotu umowy, jeżeli normalne użytkowanie przedmiotu umowy wymaga korzystania z tych praw.</w:t>
      </w:r>
    </w:p>
    <w:p w14:paraId="55AEA039" w14:textId="77777777" w:rsidR="0029120A" w:rsidRPr="00317706" w:rsidRDefault="0029120A" w:rsidP="0029120A">
      <w:pPr>
        <w:rPr>
          <w:rFonts w:asciiTheme="minorHAnsi" w:hAnsiTheme="minorHAnsi" w:cstheme="minorHAnsi"/>
          <w:sz w:val="22"/>
          <w:szCs w:val="22"/>
        </w:rPr>
      </w:pPr>
    </w:p>
    <w:p w14:paraId="27459362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3333E6ED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ODBIÓR</w:t>
      </w:r>
    </w:p>
    <w:p w14:paraId="692EE125" w14:textId="77777777" w:rsidR="0029120A" w:rsidRPr="00317706" w:rsidRDefault="0029120A" w:rsidP="0029120A">
      <w:pPr>
        <w:pStyle w:val="Akapitzlist"/>
        <w:numPr>
          <w:ilvl w:val="0"/>
          <w:numId w:val="2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odbierze dostarczony Sprzęt, sporządzając w tym celu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317706">
        <w:rPr>
          <w:rFonts w:asciiTheme="minorHAnsi" w:hAnsiTheme="minorHAnsi" w:cstheme="minorHAnsi"/>
          <w:sz w:val="22"/>
          <w:szCs w:val="22"/>
        </w:rPr>
        <w:t xml:space="preserve"> egzemplarze protokołu, podpisanego przez osoby wskazane w niniejszej umowie. </w:t>
      </w:r>
    </w:p>
    <w:p w14:paraId="46803A7B" w14:textId="77777777" w:rsidR="0029120A" w:rsidRPr="00317706" w:rsidRDefault="0029120A" w:rsidP="0029120A">
      <w:pPr>
        <w:pStyle w:val="Akapitzlist"/>
        <w:numPr>
          <w:ilvl w:val="0"/>
          <w:numId w:val="2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dniu dostawy Zamawiający dokona odbioru ilościowego polegającego na sprawdzeniu ilości dostarczanego sprzętu, jego kompletności oraz braku uszkodzeń mechanicznych. W przypadku stwierdzenia braków lub uszkodzeń Zamawiający odmówi przyjęcia sprzętu. Odmowa przyjęcia sprzętu nie powoduje przedłużenia terminu dostawy.</w:t>
      </w:r>
    </w:p>
    <w:p w14:paraId="40506C0E" w14:textId="77777777" w:rsidR="0029120A" w:rsidRPr="00317706" w:rsidRDefault="0029120A" w:rsidP="0029120A">
      <w:pPr>
        <w:pStyle w:val="Akapitzlist"/>
        <w:numPr>
          <w:ilvl w:val="0"/>
          <w:numId w:val="2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terminie 3 dni roboczych od dostawy Zamawiający dokona odbioru jakościowego sprzętu polegającego na weryfikacji:</w:t>
      </w:r>
    </w:p>
    <w:p w14:paraId="684E3A16" w14:textId="77777777" w:rsidR="0029120A" w:rsidRPr="00317706" w:rsidRDefault="0029120A" w:rsidP="0029120A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- modelu i numerów seryjnych na podstawie wpisów w BIOS,</w:t>
      </w:r>
    </w:p>
    <w:p w14:paraId="1C175881" w14:textId="77777777" w:rsidR="0029120A" w:rsidRPr="00317706" w:rsidRDefault="0029120A" w:rsidP="0029120A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- poprawności sprzętowej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 xml:space="preserve"> zgodności podzespołów z umową, przedłożoną ofertą przetargową oraz specyfikacją sprzętu na stronie producenta. – jeśli dotyczy</w:t>
      </w:r>
    </w:p>
    <w:p w14:paraId="46AAFFAA" w14:textId="77777777" w:rsidR="0029120A" w:rsidRDefault="0029120A" w:rsidP="0029120A">
      <w:pPr>
        <w:pStyle w:val="Akapitzlist"/>
        <w:numPr>
          <w:ilvl w:val="0"/>
          <w:numId w:val="2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zastrzega sobie prawo weryfikacji czy oprogramowanie i powiązane z nim elementy takie jak certyfikaty / etykiety producenta oprogramowania dołączone do oprogramowania są oryginalne i licencjonowane zgodnie z prawem. W powyższym celu Zamawiający może zwrócić się do producenta </w:t>
      </w:r>
    </w:p>
    <w:p w14:paraId="291EFC71" w14:textId="77777777" w:rsidR="0029120A" w:rsidRDefault="0029120A" w:rsidP="0029120A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24C7532B" w14:textId="77777777" w:rsidR="0029120A" w:rsidRDefault="0029120A" w:rsidP="0029120A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0DCE637A" w14:textId="77777777" w:rsidR="0029120A" w:rsidRDefault="0029120A" w:rsidP="0029120A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41CB0468" w14:textId="77777777" w:rsidR="0029120A" w:rsidRPr="00317706" w:rsidRDefault="0029120A" w:rsidP="0029120A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danego oprogramowania o weryfikację czy certyfikaty i materiały są oryginalne. W przypadku stwierdzenia nielicencjonowanego lub podrobionego oprogramowania lub jego elementów, w tym certyfikatów / etykiet Zamawiający zastrzega sobie prawo odstąpienia od umowy w terminie 14 dni od daty dostawy z jednoczesnym przekazaniem właściwym organom informacji w celu wszczęcia stosownych postępowań. – jeśli dotyczy</w:t>
      </w:r>
    </w:p>
    <w:p w14:paraId="2474CF64" w14:textId="77777777" w:rsidR="0029120A" w:rsidRPr="00317706" w:rsidRDefault="0029120A" w:rsidP="0029120A">
      <w:pPr>
        <w:pStyle w:val="Akapitzlist"/>
        <w:numPr>
          <w:ilvl w:val="0"/>
          <w:numId w:val="2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przypadku, gdy dany sprzęt nie uzyska pozytywnej weryfikacji jakościowej zostanie on zastąpiony przez Wykonawcę sprzętem o właściwych cechach w terminie nie dłuższym niż 2 dni robocze od dnia przekazania informacji. – jeśli dotyczy</w:t>
      </w:r>
    </w:p>
    <w:p w14:paraId="3044FF5A" w14:textId="77777777" w:rsidR="0029120A" w:rsidRPr="00317706" w:rsidRDefault="0029120A" w:rsidP="0029120A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6204F93C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§5.</w:t>
      </w:r>
    </w:p>
    <w:p w14:paraId="73DA4EF5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WYNAGRODZENIE I PŁATNOŚĆ</w:t>
      </w:r>
    </w:p>
    <w:p w14:paraId="1913F6E1" w14:textId="77777777" w:rsidR="0029120A" w:rsidRPr="00317706" w:rsidRDefault="0029120A" w:rsidP="0029120A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Strony ustalają wynagrodzenie za wykonanie przedmiotu umowy, zgodnie ze złożoną przez Wykonawcę ofertą, na ……………. PLN (słownie złotych: ………… …/100).</w:t>
      </w:r>
    </w:p>
    <w:p w14:paraId="2DF2E28B" w14:textId="77777777" w:rsidR="0029120A" w:rsidRPr="00317706" w:rsidRDefault="0029120A" w:rsidP="0029120A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Podstawę fakturowania stanowić będzie protokół końcowy dostawy stanowiącej przedmiot umowy, podpisany przez osoby reprezentujące Zamawiającego i Wykonawcę.</w:t>
      </w:r>
    </w:p>
    <w:p w14:paraId="59E9A8F0" w14:textId="77777777" w:rsidR="0029120A" w:rsidRPr="00317706" w:rsidRDefault="0029120A" w:rsidP="0029120A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Płatność za realizację przedmiotu niniejszej umowy zostanie zrealizowana na podstawie faktur VAT wystawianych zgodnie z obowiązującymi przepisami na Zamawiającego, to jest:</w:t>
      </w:r>
    </w:p>
    <w:p w14:paraId="2F560885" w14:textId="77777777" w:rsidR="0029120A" w:rsidRDefault="0029120A" w:rsidP="0029120A">
      <w:pPr>
        <w:pStyle w:val="Default"/>
        <w:suppressAutoHyphens/>
        <w:spacing w:line="276" w:lineRule="auto"/>
        <w:ind w:left="720"/>
        <w:jc w:val="both"/>
        <w:rPr>
          <w:rFonts w:cs="Arial"/>
          <w:b/>
          <w:color w:val="auto"/>
          <w:sz w:val="20"/>
          <w:szCs w:val="20"/>
        </w:rPr>
      </w:pPr>
      <w:r>
        <w:rPr>
          <w:rFonts w:cs="Arial"/>
          <w:b/>
          <w:color w:val="auto"/>
          <w:sz w:val="20"/>
          <w:szCs w:val="20"/>
        </w:rPr>
        <w:t>NABYWCA:</w:t>
      </w:r>
    </w:p>
    <w:p w14:paraId="1291A525" w14:textId="77777777" w:rsidR="0029120A" w:rsidRPr="00611A51" w:rsidRDefault="0029120A" w:rsidP="0029120A">
      <w:pPr>
        <w:pStyle w:val="Stopka"/>
        <w:ind w:left="720"/>
        <w:rPr>
          <w:rFonts w:cs="Arial"/>
          <w:b/>
          <w:sz w:val="20"/>
          <w:szCs w:val="20"/>
        </w:rPr>
      </w:pPr>
      <w:r w:rsidRPr="00611A51">
        <w:rPr>
          <w:rFonts w:cs="Arial"/>
          <w:b/>
          <w:sz w:val="20"/>
          <w:szCs w:val="20"/>
        </w:rPr>
        <w:t>Powiat Skierniewicki</w:t>
      </w:r>
      <w:r>
        <w:rPr>
          <w:rFonts w:cs="Arial"/>
          <w:b/>
          <w:sz w:val="20"/>
          <w:szCs w:val="20"/>
        </w:rPr>
        <w:t xml:space="preserve">, </w:t>
      </w:r>
      <w:r w:rsidRPr="00611A51">
        <w:rPr>
          <w:rFonts w:cs="Arial"/>
          <w:b/>
          <w:sz w:val="20"/>
          <w:szCs w:val="20"/>
        </w:rPr>
        <w:t>ul. Konstytucji 3 Maja, 96-100 Skierniewice</w:t>
      </w:r>
      <w:r>
        <w:rPr>
          <w:rFonts w:cs="Arial"/>
          <w:b/>
          <w:sz w:val="20"/>
          <w:szCs w:val="20"/>
        </w:rPr>
        <w:t xml:space="preserve"> NIP: …..</w:t>
      </w:r>
    </w:p>
    <w:p w14:paraId="78793336" w14:textId="77777777" w:rsidR="0029120A" w:rsidRDefault="0029120A" w:rsidP="0029120A">
      <w:pPr>
        <w:pStyle w:val="Default"/>
        <w:suppressAutoHyphens/>
        <w:spacing w:line="276" w:lineRule="auto"/>
        <w:ind w:left="720"/>
        <w:jc w:val="both"/>
        <w:rPr>
          <w:rFonts w:cs="Arial"/>
          <w:b/>
          <w:color w:val="auto"/>
          <w:sz w:val="20"/>
          <w:szCs w:val="20"/>
        </w:rPr>
      </w:pPr>
      <w:r>
        <w:rPr>
          <w:rFonts w:cs="Arial"/>
          <w:b/>
          <w:color w:val="auto"/>
          <w:sz w:val="20"/>
          <w:szCs w:val="20"/>
        </w:rPr>
        <w:t>ODBIORCA:</w:t>
      </w:r>
    </w:p>
    <w:p w14:paraId="7402F319" w14:textId="30CADEBA" w:rsidR="0029120A" w:rsidRPr="0029120A" w:rsidRDefault="0029120A" w:rsidP="0029120A">
      <w:pPr>
        <w:pStyle w:val="Default"/>
        <w:suppressAutoHyphens/>
        <w:spacing w:line="276" w:lineRule="auto"/>
        <w:ind w:left="720"/>
        <w:jc w:val="both"/>
        <w:rPr>
          <w:rFonts w:cs="Arial"/>
          <w:b/>
          <w:color w:val="auto"/>
          <w:sz w:val="20"/>
          <w:szCs w:val="20"/>
        </w:rPr>
      </w:pPr>
      <w:r w:rsidRPr="00932732">
        <w:rPr>
          <w:rFonts w:cs="Arial"/>
          <w:b/>
          <w:color w:val="auto"/>
          <w:sz w:val="20"/>
          <w:szCs w:val="20"/>
        </w:rPr>
        <w:t xml:space="preserve">Zespół Szkół w Głuchowie, Plac Uniwersytecki 3, </w:t>
      </w:r>
      <w:r>
        <w:rPr>
          <w:rFonts w:cs="Arial"/>
          <w:b/>
          <w:color w:val="auto"/>
          <w:sz w:val="20"/>
          <w:szCs w:val="20"/>
        </w:rPr>
        <w:t xml:space="preserve">96-130 </w:t>
      </w:r>
      <w:r w:rsidRPr="00932732">
        <w:rPr>
          <w:rFonts w:cs="Arial"/>
          <w:b/>
          <w:color w:val="auto"/>
          <w:sz w:val="20"/>
          <w:szCs w:val="20"/>
        </w:rPr>
        <w:t>Głuchów</w:t>
      </w:r>
      <w:r>
        <w:rPr>
          <w:rFonts w:cs="Arial"/>
          <w:b/>
          <w:color w:val="auto"/>
          <w:sz w:val="20"/>
          <w:szCs w:val="20"/>
        </w:rPr>
        <w:t xml:space="preserve"> NIP: …….</w:t>
      </w:r>
    </w:p>
    <w:p w14:paraId="30350636" w14:textId="77777777" w:rsidR="0029120A" w:rsidRPr="00317706" w:rsidRDefault="0029120A" w:rsidP="0029120A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dzień zapłaty uznaje się dzień złożenia przez Zamawiającego dyspozycji obciążenia rachunku kwotą wynagrodzenia Wykonawcy.</w:t>
      </w:r>
    </w:p>
    <w:p w14:paraId="7D3C1078" w14:textId="77777777" w:rsidR="0029120A" w:rsidRPr="00317706" w:rsidRDefault="0029120A" w:rsidP="0029120A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Wynagrodzenie będzie płatne z dołu, na konto bankowe wskazane na fakturze, w terminie 30 dni od daty jej doręczenia Zamawiającemu, zgodnie z ust. 1 i 2 niniejszego paragrafu.</w:t>
      </w:r>
    </w:p>
    <w:p w14:paraId="0450B70B" w14:textId="77777777" w:rsidR="0029120A" w:rsidRPr="00317706" w:rsidRDefault="0029120A" w:rsidP="0029120A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ma prawo wstrzymać zapłatę za dostawę, jeżeli sprzęt zostanie dostarczony niezgodnie z umową, w stanie uszkodzonym lub z wadami – do czasu wymiany na sprzęt pozbawiony uszkodzeń lub innych wad. </w:t>
      </w:r>
    </w:p>
    <w:p w14:paraId="278AE6C2" w14:textId="77777777" w:rsidR="0029120A" w:rsidRPr="00317706" w:rsidRDefault="0029120A" w:rsidP="0029120A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Opóźnienie w zapłacie wynagrodzenia upoważnia Wykonawcę do żądania odsetek ustawowych.</w:t>
      </w:r>
    </w:p>
    <w:p w14:paraId="16C35814" w14:textId="77777777" w:rsidR="0029120A" w:rsidRPr="00317706" w:rsidRDefault="0029120A" w:rsidP="0029120A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Zamawiający upoważnia niniejszym Wykonawcę do wystawiania faktur bez podpisu Zamawiającego.</w:t>
      </w:r>
    </w:p>
    <w:p w14:paraId="5F16A233" w14:textId="77777777" w:rsidR="0029120A" w:rsidRPr="00317706" w:rsidRDefault="0029120A" w:rsidP="0029120A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zobowiązany jest do złożenia faktury VAT pod rygorem uznania jej za niedostarczoną.</w:t>
      </w:r>
    </w:p>
    <w:p w14:paraId="02595B71" w14:textId="77777777" w:rsidR="0029120A" w:rsidRPr="00317706" w:rsidRDefault="0029120A" w:rsidP="0029120A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Przelew wierzytelności Wykonawcy wobec Zamawiającego, jak również powierzenie przez Wykonawcę obowiązków wynikających z niniejszej Umowy osobie trzeciej wymaga uprzedniej zgody Zamawiającego, wyrażonej w formie pisemnej pod rygorem nieważności.</w:t>
      </w:r>
    </w:p>
    <w:p w14:paraId="3915BA85" w14:textId="77777777" w:rsidR="0029120A" w:rsidRPr="00317706" w:rsidRDefault="0029120A" w:rsidP="0029120A">
      <w:pPr>
        <w:rPr>
          <w:rFonts w:asciiTheme="minorHAnsi" w:hAnsiTheme="minorHAnsi" w:cstheme="minorHAnsi"/>
          <w:sz w:val="22"/>
          <w:szCs w:val="22"/>
        </w:rPr>
      </w:pPr>
    </w:p>
    <w:p w14:paraId="11A14A34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§6.</w:t>
      </w:r>
    </w:p>
    <w:p w14:paraId="73A854C0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WARUNKI GWARANCJI</w:t>
      </w:r>
    </w:p>
    <w:p w14:paraId="1BC83BDE" w14:textId="77777777" w:rsidR="0029120A" w:rsidRPr="00317706" w:rsidRDefault="0029120A" w:rsidP="0029120A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Wykonawca gwarantuje, że sprzęt dostarczony w ramach umowy jest nowy, nieregenerowany,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nierefabrykowany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 xml:space="preserve">, kompletny, sprawny technicznie oraz że posiada niezbędne aprobaty, certyfikaty i spełnia wymagane normy. </w:t>
      </w:r>
    </w:p>
    <w:p w14:paraId="6BAD7FB3" w14:textId="77777777" w:rsidR="0029120A" w:rsidRPr="00317706" w:rsidRDefault="0029120A" w:rsidP="0029120A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udziela rękojmi na zasadach wynikających z ustawy Kodeks cywilny oraz gwarancji na warunkach określonych w niniejszym paragrafie.</w:t>
      </w:r>
    </w:p>
    <w:p w14:paraId="7A08DDE0" w14:textId="77777777" w:rsidR="0029120A" w:rsidRPr="00317706" w:rsidRDefault="0029120A" w:rsidP="0029120A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lastRenderedPageBreak/>
        <w:t>Wykonawca gwarantuje, że sprzęt jest objęty ……. miesięczną gwarancją producenta, liczoną od daty dostawy i realizowaną w miejscu instalacji / używania sprzętu.</w:t>
      </w:r>
    </w:p>
    <w:p w14:paraId="4134D149" w14:textId="77777777" w:rsidR="0029120A" w:rsidRPr="00317706" w:rsidRDefault="0029120A" w:rsidP="0029120A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Zadania wchodzące w zakres czynności gwarancyjnych, w szczególności odbiór, naprawa i zwrot sprzętu Wykonawca zrealizuje na własny koszt.</w:t>
      </w:r>
    </w:p>
    <w:p w14:paraId="224DC18D" w14:textId="77777777" w:rsidR="0029120A" w:rsidRPr="00317706" w:rsidRDefault="0029120A" w:rsidP="0029120A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zapewnia, że gwarancyjne usługi serwisowe zostaną podjęte w ciągu 3 dni roboczych od dnia zgłoszenia, a czas naprawy wraz ze zwrotem sprzętu do siedziby Zamawiającego nie może przekroczyć 14 dni roboczych.</w:t>
      </w:r>
    </w:p>
    <w:p w14:paraId="1C070482" w14:textId="77777777" w:rsidR="0029120A" w:rsidRPr="00317706" w:rsidRDefault="0029120A" w:rsidP="0029120A">
      <w:pPr>
        <w:rPr>
          <w:rFonts w:asciiTheme="minorHAnsi" w:hAnsiTheme="minorHAnsi" w:cstheme="minorHAnsi"/>
          <w:sz w:val="22"/>
          <w:szCs w:val="22"/>
        </w:rPr>
      </w:pPr>
    </w:p>
    <w:p w14:paraId="5444B13D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§7.</w:t>
      </w:r>
    </w:p>
    <w:p w14:paraId="6A504BF9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257F6EFE" w14:textId="77777777" w:rsidR="0029120A" w:rsidRPr="00317706" w:rsidRDefault="0029120A" w:rsidP="0029120A">
      <w:pPr>
        <w:pStyle w:val="Akapitzlist"/>
        <w:numPr>
          <w:ilvl w:val="0"/>
          <w:numId w:val="2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Ustala się odpowiedzialność Wykonawcy za nienależyte wykonanie umowy poprzez zapłatę kar umownych:</w:t>
      </w:r>
    </w:p>
    <w:p w14:paraId="24D1D074" w14:textId="77777777" w:rsidR="0029120A" w:rsidRPr="00317706" w:rsidRDefault="0029120A" w:rsidP="0029120A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za odstąpienie od umowy przez Wykonawcę lub Zamawiającego z przyczyn, za które ponosi odpowiedzialność Wykonawca w wysokości 10% wynagrodzenia brutto, o którym mowa w § 5 ust.1 niniejszej umowy,</w:t>
      </w:r>
    </w:p>
    <w:p w14:paraId="2036C53D" w14:textId="77777777" w:rsidR="0029120A" w:rsidRPr="00317706" w:rsidRDefault="0029120A" w:rsidP="0029120A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b) za zwłokę w dostawie określonego w umowie sprzętu, o którym mowa w § 1 niniejszej umowy w wysokości 0,5% wartości wynagrodzenia brutto, o którym mowa w § 5 ust. 1 niniejszej umowy, za każdy dzień zwłoki.</w:t>
      </w:r>
    </w:p>
    <w:p w14:paraId="7039797E" w14:textId="77777777" w:rsidR="0029120A" w:rsidRPr="00317706" w:rsidRDefault="0029120A" w:rsidP="0029120A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za zwłokę w usunięciu wad stwierdzonych przy odbiorze lub w okresie rękojmi, lub gwarancji, w wysokości 0,2% wynagrodzenia brutto, o którym mowa w § 5 ust. 1 niniejszej umowy, za każdy dzień zwłoki.</w:t>
      </w:r>
    </w:p>
    <w:p w14:paraId="67F6C9C9" w14:textId="77777777" w:rsidR="0029120A" w:rsidRPr="00317706" w:rsidRDefault="0029120A" w:rsidP="0029120A">
      <w:pPr>
        <w:pStyle w:val="Akapitzlist"/>
        <w:numPr>
          <w:ilvl w:val="0"/>
          <w:numId w:val="2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Strony zastrzegają prawo Zamawiającego dochodzenia odszkodowania uzupełniającego przenoszącego wysokość kar umownych do wysokości rzeczywiście poniesionej szkody, na zasadach ogólnych przewidzianych przepisami Kodeksu cywilnego.</w:t>
      </w:r>
    </w:p>
    <w:p w14:paraId="01A81D55" w14:textId="77777777" w:rsidR="0029120A" w:rsidRPr="00317706" w:rsidRDefault="0029120A" w:rsidP="0029120A">
      <w:pPr>
        <w:pStyle w:val="Akapitzlist"/>
        <w:numPr>
          <w:ilvl w:val="0"/>
          <w:numId w:val="2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nie może przekroczyć 50% wartości umowy bez VAT</w:t>
      </w:r>
    </w:p>
    <w:p w14:paraId="2979FC47" w14:textId="77777777" w:rsidR="0029120A" w:rsidRPr="00317706" w:rsidRDefault="0029120A" w:rsidP="0029120A">
      <w:pPr>
        <w:pStyle w:val="Akapitzlist"/>
        <w:numPr>
          <w:ilvl w:val="0"/>
          <w:numId w:val="2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nie może odmówić usunięcia wad bez względu na wysokość związanych z tym kosztów.</w:t>
      </w:r>
    </w:p>
    <w:p w14:paraId="47D004B0" w14:textId="77777777" w:rsidR="0029120A" w:rsidRPr="00317706" w:rsidRDefault="0029120A" w:rsidP="0029120A">
      <w:pPr>
        <w:pStyle w:val="Akapitzlist"/>
        <w:numPr>
          <w:ilvl w:val="0"/>
          <w:numId w:val="2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Zamawiający może usunąć w zastępstwie Wykonawcy i na jego koszt, wady nieusunięte w wyznaczonym terminie, za pośrednictwem dowolnie wybranego podmiotu, a kosztem tego usunięcia obciążyć Wykonawcę.</w:t>
      </w:r>
    </w:p>
    <w:p w14:paraId="1250B190" w14:textId="77777777" w:rsidR="0029120A" w:rsidRPr="00317706" w:rsidRDefault="0029120A" w:rsidP="0029120A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3CB8A666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§8.</w:t>
      </w:r>
    </w:p>
    <w:p w14:paraId="12D45CAB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PRAWO ODSTĄPIENIA OD UMOWY</w:t>
      </w:r>
    </w:p>
    <w:p w14:paraId="77F3B5C7" w14:textId="77777777" w:rsidR="0029120A" w:rsidRPr="00317706" w:rsidRDefault="0029120A" w:rsidP="0029120A">
      <w:pPr>
        <w:pStyle w:val="Akapitzlist"/>
        <w:numPr>
          <w:ilvl w:val="0"/>
          <w:numId w:val="2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Zamawiającemu przysługuje prawo odstąpienia od umowy gdy:</w:t>
      </w:r>
    </w:p>
    <w:p w14:paraId="5B919332" w14:textId="77777777" w:rsidR="0029120A" w:rsidRPr="00317706" w:rsidRDefault="0029120A" w:rsidP="0029120A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powzięcia wiadomości o tych okolicznościach.</w:t>
      </w:r>
    </w:p>
    <w:p w14:paraId="7AC8C166" w14:textId="77777777" w:rsidR="0029120A" w:rsidRPr="00317706" w:rsidRDefault="0029120A" w:rsidP="0029120A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b) zostanie ogłoszona upadłość lub wszczęte zostanie postępowanie mające na celu likwidację firmy Wykonawcy.</w:t>
      </w:r>
    </w:p>
    <w:p w14:paraId="02B056E7" w14:textId="77777777" w:rsidR="0029120A" w:rsidRPr="00317706" w:rsidRDefault="0029120A" w:rsidP="0029120A">
      <w:pPr>
        <w:ind w:left="567" w:hanging="141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zostanie wydany nakaz zajęcia majątku Wykonawcy.</w:t>
      </w:r>
    </w:p>
    <w:p w14:paraId="42027E4F" w14:textId="77777777" w:rsidR="0029120A" w:rsidRDefault="0029120A" w:rsidP="0029120A">
      <w:pPr>
        <w:pStyle w:val="Akapitzlist"/>
        <w:numPr>
          <w:ilvl w:val="0"/>
          <w:numId w:val="2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i powinno zawierać uzasadnienie.</w:t>
      </w:r>
    </w:p>
    <w:p w14:paraId="74B484D9" w14:textId="77777777" w:rsidR="0029120A" w:rsidRDefault="0029120A" w:rsidP="0029120A">
      <w:pPr>
        <w:rPr>
          <w:rFonts w:asciiTheme="minorHAnsi" w:hAnsiTheme="minorHAnsi" w:cstheme="minorHAnsi"/>
          <w:sz w:val="22"/>
          <w:szCs w:val="22"/>
        </w:rPr>
      </w:pPr>
    </w:p>
    <w:p w14:paraId="4C597C1B" w14:textId="77777777" w:rsidR="0029120A" w:rsidRDefault="0029120A" w:rsidP="0029120A">
      <w:pPr>
        <w:rPr>
          <w:rFonts w:asciiTheme="minorHAnsi" w:hAnsiTheme="minorHAnsi" w:cstheme="minorHAnsi"/>
          <w:sz w:val="22"/>
          <w:szCs w:val="22"/>
        </w:rPr>
      </w:pPr>
    </w:p>
    <w:p w14:paraId="1FFAFAA4" w14:textId="77777777" w:rsidR="0029120A" w:rsidRPr="005F2C6B" w:rsidRDefault="0029120A" w:rsidP="0029120A">
      <w:pPr>
        <w:rPr>
          <w:rFonts w:asciiTheme="minorHAnsi" w:hAnsiTheme="minorHAnsi" w:cstheme="minorHAnsi"/>
          <w:sz w:val="22"/>
          <w:szCs w:val="22"/>
        </w:rPr>
      </w:pPr>
    </w:p>
    <w:p w14:paraId="7A6E2F74" w14:textId="77777777" w:rsidR="0029120A" w:rsidRPr="00317706" w:rsidRDefault="0029120A" w:rsidP="0029120A">
      <w:pPr>
        <w:pStyle w:val="Akapitzlist"/>
        <w:numPr>
          <w:ilvl w:val="0"/>
          <w:numId w:val="2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wypadku odstąpienia od umowy, Wykonawcę oraz Zamawiającego obciążają następujące obowiązki szczegółowe:</w:t>
      </w:r>
    </w:p>
    <w:p w14:paraId="701F7916" w14:textId="77777777" w:rsidR="0029120A" w:rsidRPr="00317706" w:rsidRDefault="0029120A" w:rsidP="0029120A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W terminie 7 dni od daty odstąpienia od umowy Wykonawca przy udziale Zamawiającego sporządzi szczegółowy protokół inwentaryzacji dostaw, według stanu na dzień odstąpienia,</w:t>
      </w:r>
    </w:p>
    <w:p w14:paraId="02753C41" w14:textId="77777777" w:rsidR="0029120A" w:rsidRPr="00317706" w:rsidRDefault="0029120A" w:rsidP="0029120A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b) Wykonawca zabezpieczy przerwane dostawy w zakresie obustronnie uzgodnionym na koszt tej strony, z której przyczyny nastąpiło odstąpienie od umowy. </w:t>
      </w:r>
    </w:p>
    <w:p w14:paraId="66953572" w14:textId="77777777" w:rsidR="0029120A" w:rsidRPr="00317706" w:rsidRDefault="0029120A" w:rsidP="0029120A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W przypadku odstąpienia z przyczyn, o których mowa w ust. 1 a) wykonawca może żądać wyłącznie wynagrodzenia należnego z tytułu wykonania części umowy.</w:t>
      </w:r>
    </w:p>
    <w:p w14:paraId="05303A3A" w14:textId="77777777" w:rsidR="0029120A" w:rsidRPr="00317706" w:rsidRDefault="0029120A" w:rsidP="0029120A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26366517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§9.</w:t>
      </w:r>
    </w:p>
    <w:p w14:paraId="0FD0E8AB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5C7A9C45" w14:textId="77777777" w:rsidR="0029120A" w:rsidRPr="00317706" w:rsidRDefault="0029120A" w:rsidP="0029120A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Zmiany umowy wymagają formy pisemnej pod rygorem nieważności w formie aneksu.</w:t>
      </w:r>
    </w:p>
    <w:p w14:paraId="66C9ED17" w14:textId="77777777" w:rsidR="0029120A" w:rsidRPr="00317706" w:rsidRDefault="0029120A" w:rsidP="0029120A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Zakazuje się istotnych zmian postanowień umowy w stosunku oferty Wykonawcy, na podstawie, której dokonano jego wyboru.</w:t>
      </w:r>
    </w:p>
    <w:p w14:paraId="6B996604" w14:textId="77777777" w:rsidR="0029120A" w:rsidRPr="00317706" w:rsidRDefault="0029120A" w:rsidP="0029120A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zakresie nie uregulowanym niniejszą umową mają zastosowanie przepisy Kodeksu cywilnego oraz ustawy Prawo zamówień publicznych.</w:t>
      </w:r>
    </w:p>
    <w:p w14:paraId="76EB9F69" w14:textId="77777777" w:rsidR="0029120A" w:rsidRPr="00317706" w:rsidRDefault="0029120A" w:rsidP="0029120A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Wszelkie spory mogące wyniknąć na tle realizacji niniejszej umowy, rozstrzygać będzie Sąd Powszechny właściwy dla siedziby Zamawiającego.</w:t>
      </w:r>
    </w:p>
    <w:p w14:paraId="484F7801" w14:textId="77777777" w:rsidR="0029120A" w:rsidRPr="00317706" w:rsidRDefault="0029120A" w:rsidP="0029120A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Umowę sporządzono w trzech jednobrzmiących egzemplarzach, jednym dla Wykonawcy i dwóch dla Zamawiającego.</w:t>
      </w:r>
    </w:p>
    <w:p w14:paraId="2BBB97C1" w14:textId="77777777" w:rsidR="0029120A" w:rsidRPr="00317706" w:rsidRDefault="0029120A" w:rsidP="0029120A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56B99556" w14:textId="77777777" w:rsidR="0029120A" w:rsidRPr="00317706" w:rsidRDefault="0029120A" w:rsidP="0029120A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……………………………………                                                                              ……………………………………</w:t>
      </w:r>
    </w:p>
    <w:p w14:paraId="28A2F65C" w14:textId="77777777" w:rsidR="0029120A" w:rsidRPr="00317706" w:rsidRDefault="0029120A" w:rsidP="0029120A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 WYKONAWCA                                                                                                        ZAMAWIAJĄCY</w:t>
      </w:r>
    </w:p>
    <w:p w14:paraId="0ED1F367" w14:textId="77777777" w:rsidR="0029120A" w:rsidRPr="00317706" w:rsidRDefault="0029120A" w:rsidP="0029120A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277370F0" w14:textId="77777777" w:rsidR="0029120A" w:rsidRPr="00317706" w:rsidRDefault="0029120A" w:rsidP="0029120A">
      <w:pPr>
        <w:rPr>
          <w:rFonts w:asciiTheme="minorHAnsi" w:hAnsiTheme="minorHAnsi" w:cstheme="minorHAnsi"/>
          <w:sz w:val="22"/>
          <w:szCs w:val="22"/>
        </w:rPr>
      </w:pPr>
    </w:p>
    <w:p w14:paraId="12C07BB6" w14:textId="77777777" w:rsidR="0029120A" w:rsidRPr="00317706" w:rsidRDefault="0029120A" w:rsidP="0029120A">
      <w:pPr>
        <w:rPr>
          <w:rFonts w:asciiTheme="minorHAnsi" w:hAnsiTheme="minorHAnsi" w:cstheme="minorHAnsi"/>
          <w:sz w:val="22"/>
          <w:szCs w:val="22"/>
        </w:rPr>
      </w:pPr>
    </w:p>
    <w:p w14:paraId="7C1F1DE2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7E4EDF7F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007F6348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3D0C5461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36A50BA7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08A44045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2B23FD4E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4B509959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2080FFD5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1E0BAD18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24AFFAE4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30156EE8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2E7721FE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0C354EEE" w14:textId="15B6B7ED" w:rsidR="00900ED6" w:rsidRPr="00317706" w:rsidRDefault="00900ED6" w:rsidP="00900ED6">
      <w:pPr>
        <w:rPr>
          <w:rFonts w:asciiTheme="minorHAnsi" w:hAnsiTheme="minorHAnsi" w:cstheme="minorHAnsi"/>
          <w:sz w:val="22"/>
          <w:szCs w:val="22"/>
        </w:rPr>
      </w:pPr>
    </w:p>
    <w:sectPr w:rsidR="00900ED6" w:rsidRPr="00317706" w:rsidSect="00FC4063">
      <w:headerReference w:type="default" r:id="rId8"/>
      <w:footerReference w:type="default" r:id="rId9"/>
      <w:pgSz w:w="11907" w:h="16840" w:code="9"/>
      <w:pgMar w:top="1843" w:right="851" w:bottom="709" w:left="1418" w:header="227" w:footer="283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6CC4B" w14:textId="77777777" w:rsidR="003D53B7" w:rsidRDefault="003D53B7" w:rsidP="00346F34">
      <w:r>
        <w:separator/>
      </w:r>
    </w:p>
  </w:endnote>
  <w:endnote w:type="continuationSeparator" w:id="0">
    <w:p w14:paraId="5F29D558" w14:textId="77777777" w:rsidR="003D53B7" w:rsidRDefault="003D53B7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1D1F99CA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6E49B7DD" w:rsidR="000D53C3" w:rsidRDefault="00DD7FCC" w:rsidP="00E772FA">
    <w:pPr>
      <w:pStyle w:val="Stopka"/>
      <w:rPr>
        <w:rFonts w:ascii="Calibri" w:hAnsi="Calibri"/>
        <w:b/>
        <w:sz w:val="20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BB73632" wp14:editId="43A72DD2">
          <wp:simplePos x="0" y="0"/>
          <wp:positionH relativeFrom="margin">
            <wp:posOffset>3449955</wp:posOffset>
          </wp:positionH>
          <wp:positionV relativeFrom="margin">
            <wp:posOffset>8142605</wp:posOffset>
          </wp:positionV>
          <wp:extent cx="584200" cy="507365"/>
          <wp:effectExtent l="0" t="0" r="6350" b="6985"/>
          <wp:wrapTight wrapText="bothSides">
            <wp:wrapPolygon edited="0">
              <wp:start x="0" y="0"/>
              <wp:lineTo x="0" y="21086"/>
              <wp:lineTo x="21130" y="21086"/>
              <wp:lineTo x="21130" y="0"/>
              <wp:lineTo x="0" y="0"/>
            </wp:wrapPolygon>
          </wp:wrapTight>
          <wp:docPr id="19742483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248341" name="Obraz 19742483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1EEE0BEB">
              <wp:simplePos x="0" y="0"/>
              <wp:positionH relativeFrom="column">
                <wp:posOffset>4076499</wp:posOffset>
              </wp:positionH>
              <wp:positionV relativeFrom="paragraph">
                <wp:posOffset>-7781</wp:posOffset>
              </wp:positionV>
              <wp:extent cx="1972945" cy="833120"/>
              <wp:effectExtent l="0" t="0" r="8255" b="5080"/>
              <wp:wrapTight wrapText="bothSides">
                <wp:wrapPolygon edited="0">
                  <wp:start x="0" y="0"/>
                  <wp:lineTo x="0" y="21238"/>
                  <wp:lineTo x="21482" y="21238"/>
                  <wp:lineTo x="21482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833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Zespół Szkół w Głuchowie, </w:t>
                          </w:r>
                        </w:p>
                        <w:p w14:paraId="167E1A8F" w14:textId="6C07FA03" w:rsidR="006B10F3" w:rsidRPr="0052007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Plac Uniwersytecki 3, 96-130 Głuchów</w:t>
                          </w:r>
                        </w:p>
                        <w:p w14:paraId="56F8D0D2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tel.: (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46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)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815 70 79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, </w:t>
                          </w:r>
                        </w:p>
                        <w:p w14:paraId="7ECD8FC0" w14:textId="60026566" w:rsidR="006B10F3" w:rsidRPr="00BB2BC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zsgluchow.projekt3@interia.pl</w:t>
                          </w:r>
                        </w:p>
                        <w:p w14:paraId="7B8442BC" w14:textId="2F10B49C" w:rsidR="006B10F3" w:rsidRDefault="006B10F3" w:rsidP="006B10F3">
                          <w:pPr>
                            <w:jc w:val="lef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321pt;margin-top:-.6pt;width:155.35pt;height:65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" stroked="f">
              <v:textbox>
                <w:txbxContent>
                  <w:p w14:paraId="5BEC6225" w14:textId="580D98EA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Zespół Szkół w Głuchowie, </w:t>
                    </w:r>
                  </w:p>
                  <w:p w14:paraId="167E1A8F" w14:textId="6C07FA03" w:rsidR="006B10F3" w:rsidRPr="0052007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Plac Uniwersytecki 3, 96-130 Głuchów</w:t>
                    </w:r>
                  </w:p>
                  <w:p w14:paraId="56F8D0D2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tel.: (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46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)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815 70 79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, </w:t>
                    </w:r>
                  </w:p>
                  <w:p w14:paraId="7ECD8FC0" w14:textId="60026566" w:rsidR="006B10F3" w:rsidRPr="00BB2BC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e-mail: 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zsgluchow.projekt3@interia.pl</w:t>
                    </w:r>
                  </w:p>
                  <w:p w14:paraId="7B8442BC" w14:textId="2F10B49C" w:rsidR="006B10F3" w:rsidRDefault="006B10F3" w:rsidP="006B10F3">
                    <w:pPr>
                      <w:jc w:val="left"/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54034085" wp14:editId="027F3105">
          <wp:simplePos x="0" y="0"/>
          <wp:positionH relativeFrom="margin">
            <wp:posOffset>-624840</wp:posOffset>
          </wp:positionH>
          <wp:positionV relativeFrom="margin">
            <wp:posOffset>8005968</wp:posOffset>
          </wp:positionV>
          <wp:extent cx="512445" cy="641985"/>
          <wp:effectExtent l="0" t="0" r="1905" b="0"/>
          <wp:wrapSquare wrapText="bothSides"/>
          <wp:docPr id="500926894" name="Obraz 3" descr="Starostwo Powiatowe w Skierniewica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rostwo Powiatowe w Skierniewicach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73" r="83348" b="15372"/>
                  <a:stretch/>
                </pic:blipFill>
                <pic:spPr bwMode="auto">
                  <a:xfrm>
                    <a:off x="0" y="0"/>
                    <a:ext cx="512445" cy="641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39F62E1B">
              <wp:simplePos x="0" y="0"/>
              <wp:positionH relativeFrom="column">
                <wp:posOffset>-107950</wp:posOffset>
              </wp:positionH>
              <wp:positionV relativeFrom="paragraph">
                <wp:posOffset>15803</wp:posOffset>
              </wp:positionV>
              <wp:extent cx="2216150" cy="873760"/>
              <wp:effectExtent l="0" t="0" r="0" b="2540"/>
              <wp:wrapTight wrapText="bothSides">
                <wp:wrapPolygon edited="0">
                  <wp:start x="0" y="0"/>
                  <wp:lineTo x="0" y="21192"/>
                  <wp:lineTo x="21352" y="21192"/>
                  <wp:lineTo x="21352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73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61378E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Powiat Skierniewicki</w:t>
                          </w:r>
                        </w:p>
                        <w:p w14:paraId="46D19814" w14:textId="15E4D030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ul.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Konstytucji 3 Maja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, 96-100 Skierniewice</w:t>
                          </w:r>
                        </w:p>
                        <w:p w14:paraId="1B5F5C43" w14:textId="77777777" w:rsidR="00DD7FCC" w:rsidRPr="0048212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48212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tel.: (46) 8345915, </w:t>
                          </w:r>
                        </w:p>
                        <w:p w14:paraId="71C42063" w14:textId="24B6FEF2" w:rsidR="006B10F3" w:rsidRPr="0048212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48212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>e-mail: sekretariat@powiat-skierniewice.pl</w:t>
                          </w:r>
                        </w:p>
                        <w:p w14:paraId="1B977139" w14:textId="77777777" w:rsidR="006B10F3" w:rsidRPr="0048212A" w:rsidRDefault="006B10F3" w:rsidP="006B10F3">
                          <w:pPr>
                            <w:jc w:val="lef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-8.5pt;margin-top:1.25pt;width:174.5pt;height:68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" stroked="f">
              <v:textbox>
                <w:txbxContent>
                  <w:p w14:paraId="6E156BB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61378E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Powiat Skierniewicki</w:t>
                    </w:r>
                  </w:p>
                  <w:p w14:paraId="46D19814" w14:textId="15E4D030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ul.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</w:t>
                    </w: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Konstytucji 3 Maja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, 96-100 Skierniewice</w:t>
                    </w:r>
                  </w:p>
                  <w:p w14:paraId="1B5F5C43" w14:textId="77777777" w:rsidR="00DD7FCC" w:rsidRPr="0048212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48212A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 xml:space="preserve">tel.: (46) 8345915, </w:t>
                    </w:r>
                  </w:p>
                  <w:p w14:paraId="71C42063" w14:textId="24B6FEF2" w:rsidR="006B10F3" w:rsidRPr="0048212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48212A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>e-mail: sekretariat@powiat-skierniewice.pl</w:t>
                    </w:r>
                  </w:p>
                  <w:p w14:paraId="1B977139" w14:textId="77777777" w:rsidR="006B10F3" w:rsidRPr="0048212A" w:rsidRDefault="006B10F3" w:rsidP="006B10F3">
                    <w:pPr>
                      <w:jc w:val="left"/>
                      <w:rPr>
                        <w:lang w:val="en-U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2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2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F3D34" w14:textId="77777777" w:rsidR="003D53B7" w:rsidRDefault="003D53B7" w:rsidP="00346F34">
      <w:r>
        <w:separator/>
      </w:r>
    </w:p>
  </w:footnote>
  <w:footnote w:type="continuationSeparator" w:id="0">
    <w:p w14:paraId="774D19B6" w14:textId="77777777" w:rsidR="003D53B7" w:rsidRDefault="003D53B7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152B" w14:textId="72F7537E" w:rsidR="00522C61" w:rsidRPr="00522C61" w:rsidRDefault="00611A51" w:rsidP="00522C61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4D5D7471">
              <wp:simplePos x="0" y="0"/>
              <wp:positionH relativeFrom="column">
                <wp:posOffset>341630</wp:posOffset>
              </wp:positionH>
              <wp:positionV relativeFrom="paragraph">
                <wp:posOffset>198755</wp:posOffset>
              </wp:positionV>
              <wp:extent cx="5170170" cy="411480"/>
              <wp:effectExtent l="0" t="0" r="0" b="762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17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DD193A" w14:textId="77777777" w:rsidR="00C7086D" w:rsidRPr="000579B3" w:rsidRDefault="00C7086D" w:rsidP="00522C61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  <w:p w14:paraId="71F43116" w14:textId="77777777" w:rsidR="00522C61" w:rsidRPr="000579B3" w:rsidRDefault="00522C61" w:rsidP="009F088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26.9pt;margin-top:15.65pt;width:407.1pt;height:32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" stroked="f">
              <v:textbox>
                <w:txbxContent>
                  <w:p w14:paraId="4FDD193A" w14:textId="77777777" w:rsidR="00C7086D" w:rsidRPr="000579B3" w:rsidRDefault="00C7086D" w:rsidP="00522C61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  <w:p w14:paraId="71F43116" w14:textId="77777777" w:rsidR="00522C61" w:rsidRPr="000579B3" w:rsidRDefault="00522C61" w:rsidP="009F088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15872AB3" wp14:editId="74BD9DC4">
          <wp:simplePos x="0" y="0"/>
          <wp:positionH relativeFrom="column">
            <wp:posOffset>341630</wp:posOffset>
          </wp:positionH>
          <wp:positionV relativeFrom="paragraph">
            <wp:posOffset>53975</wp:posOffset>
          </wp:positionV>
          <wp:extent cx="6116955" cy="624840"/>
          <wp:effectExtent l="0" t="0" r="0" b="381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8E496B" w14:textId="6E272B46" w:rsidR="00611A51" w:rsidRPr="000579B3" w:rsidRDefault="00611A51" w:rsidP="00611A51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 xml:space="preserve">Projekt „Uczeń - pracownik - przedsiębiorca </w:t>
    </w:r>
    <w:r>
      <w:rPr>
        <w:rFonts w:ascii="Calibri" w:hAnsi="Calibri"/>
        <w:sz w:val="18"/>
        <w:szCs w:val="18"/>
        <w:lang w:eastAsia="en-US"/>
      </w:rPr>
      <w:t>–</w:t>
    </w:r>
    <w:r w:rsidRPr="000579B3">
      <w:rPr>
        <w:rFonts w:ascii="Calibri" w:hAnsi="Calibri"/>
        <w:sz w:val="18"/>
        <w:szCs w:val="18"/>
        <w:lang w:eastAsia="en-US"/>
      </w:rPr>
      <w:t xml:space="preserve"> I</w:t>
    </w:r>
    <w:r>
      <w:rPr>
        <w:rFonts w:ascii="Calibri" w:hAnsi="Calibri"/>
        <w:sz w:val="18"/>
        <w:szCs w:val="18"/>
        <w:lang w:eastAsia="en-US"/>
      </w:rPr>
      <w:t xml:space="preserve">V </w:t>
    </w:r>
    <w:r w:rsidRPr="000579B3">
      <w:rPr>
        <w:rFonts w:ascii="Calibri" w:hAnsi="Calibri"/>
        <w:sz w:val="18"/>
        <w:szCs w:val="18"/>
        <w:lang w:eastAsia="en-US"/>
      </w:rPr>
      <w:t xml:space="preserve">Edycja” </w:t>
    </w:r>
  </w:p>
  <w:p w14:paraId="36A369F5" w14:textId="77777777" w:rsidR="00611A51" w:rsidRPr="000579B3" w:rsidRDefault="00611A51" w:rsidP="00611A51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współfinansowany przez Unię Europejską w ramach Europejskiego Funduszu Społecznego +</w:t>
    </w:r>
  </w:p>
  <w:p w14:paraId="3624BEE9" w14:textId="77777777" w:rsidR="00611A51" w:rsidRPr="000579B3" w:rsidRDefault="00611A51" w:rsidP="00611A51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 ramach Programu regionalnego Fundusze Europejskie dla Łódzkiego 2021-2027</w:t>
    </w:r>
  </w:p>
  <w:p w14:paraId="3ABCC17E" w14:textId="77777777" w:rsidR="00611A51" w:rsidRPr="000579B3" w:rsidRDefault="00611A51" w:rsidP="00611A51">
    <w:pPr>
      <w:jc w:val="center"/>
      <w:rPr>
        <w:rFonts w:ascii="Calibri" w:hAnsi="Calibri"/>
        <w:sz w:val="18"/>
        <w:szCs w:val="18"/>
        <w:lang w:eastAsia="en-US"/>
      </w:rPr>
    </w:pPr>
    <w:bookmarkStart w:id="0" w:name="_Hlk217237466"/>
    <w:bookmarkStart w:id="1" w:name="_Hlk217237467"/>
    <w:r w:rsidRPr="00931035">
      <w:rPr>
        <w:rFonts w:ascii="Calibri" w:hAnsi="Calibri"/>
        <w:sz w:val="18"/>
        <w:szCs w:val="18"/>
        <w:lang w:eastAsia="en-US"/>
      </w:rPr>
      <w:t>FELD.08.08-IZ.00-0080/24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7" w:hanging="504"/>
      </w:pPr>
      <w:rPr>
        <w:rFonts w:cs="Times New Roman"/>
        <w:b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1"/>
    <w:multiLevelType w:val="multi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12"/>
    <w:multiLevelType w:val="singleLevel"/>
    <w:tmpl w:val="4BC2A5F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strike w:val="0"/>
      </w:rPr>
    </w:lvl>
  </w:abstractNum>
  <w:abstractNum w:abstractNumId="3" w15:restartNumberingAfterBreak="0">
    <w:nsid w:val="00000013"/>
    <w:multiLevelType w:val="multilevel"/>
    <w:tmpl w:val="00000013"/>
    <w:name w:val="WW8Num27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3917413"/>
    <w:multiLevelType w:val="hybridMultilevel"/>
    <w:tmpl w:val="E444A36A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37181"/>
    <w:multiLevelType w:val="hybridMultilevel"/>
    <w:tmpl w:val="4528A0E4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B7C3D"/>
    <w:multiLevelType w:val="hybridMultilevel"/>
    <w:tmpl w:val="1FE62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067F4"/>
    <w:multiLevelType w:val="hybridMultilevel"/>
    <w:tmpl w:val="331408DC"/>
    <w:lvl w:ilvl="0" w:tplc="5CDE0914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000000"/>
      </w:rPr>
    </w:lvl>
    <w:lvl w:ilvl="1" w:tplc="34DE8AC4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0773D9F"/>
    <w:multiLevelType w:val="hybridMultilevel"/>
    <w:tmpl w:val="5D423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020C03"/>
    <w:multiLevelType w:val="hybridMultilevel"/>
    <w:tmpl w:val="F2C2C4BC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6007E"/>
    <w:multiLevelType w:val="hybridMultilevel"/>
    <w:tmpl w:val="F196A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E900A9"/>
    <w:multiLevelType w:val="hybridMultilevel"/>
    <w:tmpl w:val="F820896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BD6688B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/>
      </w:r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26FF2ED3"/>
    <w:multiLevelType w:val="hybridMultilevel"/>
    <w:tmpl w:val="58922A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A4F460C"/>
    <w:multiLevelType w:val="hybridMultilevel"/>
    <w:tmpl w:val="D8220E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174A6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DC927B0"/>
    <w:multiLevelType w:val="hybridMultilevel"/>
    <w:tmpl w:val="3C16711A"/>
    <w:lvl w:ilvl="0" w:tplc="1616C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000000"/>
      </w:rPr>
    </w:lvl>
    <w:lvl w:ilvl="1" w:tplc="73EED42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2" w:tplc="545E290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Arial" w:hAnsi="Arial" w:cs="Times New Roman" w:hint="default"/>
        <w:b w:val="0"/>
        <w:bCs w:val="0"/>
        <w:color w:val="00000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5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4EC7D18"/>
    <w:multiLevelType w:val="hybridMultilevel"/>
    <w:tmpl w:val="4922FDC4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554BF"/>
    <w:multiLevelType w:val="hybridMultilevel"/>
    <w:tmpl w:val="A29A5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9D3C42"/>
    <w:multiLevelType w:val="multilevel"/>
    <w:tmpl w:val="DBEC661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9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C95496"/>
    <w:multiLevelType w:val="hybridMultilevel"/>
    <w:tmpl w:val="2D5A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561A692C"/>
    <w:multiLevelType w:val="hybridMultilevel"/>
    <w:tmpl w:val="18AAB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2693D"/>
    <w:multiLevelType w:val="hybridMultilevel"/>
    <w:tmpl w:val="2E98C59E"/>
    <w:lvl w:ilvl="0" w:tplc="F8E4C400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9522E594">
      <w:start w:val="1"/>
      <w:numFmt w:val="upperRoman"/>
      <w:lvlText w:val="%2."/>
      <w:lvlJc w:val="right"/>
      <w:pPr>
        <w:ind w:left="1800" w:hanging="360"/>
      </w:pPr>
      <w:rPr>
        <w:rFonts w:cs="Times New Roman"/>
        <w:color w:val="000000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4A3A32"/>
    <w:multiLevelType w:val="hybridMultilevel"/>
    <w:tmpl w:val="C1D82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3C8A"/>
    <w:multiLevelType w:val="hybridMultilevel"/>
    <w:tmpl w:val="6B2AA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F6304"/>
    <w:multiLevelType w:val="hybridMultilevel"/>
    <w:tmpl w:val="966406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14"/>
  </w:num>
  <w:num w:numId="2" w16cid:durableId="744062397">
    <w:abstractNumId w:val="40"/>
  </w:num>
  <w:num w:numId="3" w16cid:durableId="1117136264">
    <w:abstractNumId w:val="33"/>
  </w:num>
  <w:num w:numId="4" w16cid:durableId="1663317700">
    <w:abstractNumId w:val="20"/>
  </w:num>
  <w:num w:numId="5" w16cid:durableId="1042292996">
    <w:abstractNumId w:val="12"/>
  </w:num>
  <w:num w:numId="6" w16cid:durableId="601649732">
    <w:abstractNumId w:val="37"/>
  </w:num>
  <w:num w:numId="7" w16cid:durableId="1964650879">
    <w:abstractNumId w:val="35"/>
  </w:num>
  <w:num w:numId="8" w16cid:durableId="2065903920">
    <w:abstractNumId w:val="36"/>
  </w:num>
  <w:num w:numId="9" w16cid:durableId="231473537">
    <w:abstractNumId w:val="15"/>
  </w:num>
  <w:num w:numId="10" w16cid:durableId="1853255450">
    <w:abstractNumId w:val="17"/>
  </w:num>
  <w:num w:numId="11" w16cid:durableId="213853527">
    <w:abstractNumId w:val="32"/>
  </w:num>
  <w:num w:numId="12" w16cid:durableId="1627849585">
    <w:abstractNumId w:val="9"/>
  </w:num>
  <w:num w:numId="13" w16cid:durableId="1877346933">
    <w:abstractNumId w:val="38"/>
  </w:num>
  <w:num w:numId="14" w16cid:durableId="2100439717">
    <w:abstractNumId w:val="29"/>
  </w:num>
  <w:num w:numId="15" w16cid:durableId="303896517">
    <w:abstractNumId w:val="25"/>
  </w:num>
  <w:num w:numId="16" w16cid:durableId="1969503590">
    <w:abstractNumId w:val="8"/>
  </w:num>
  <w:num w:numId="17" w16cid:durableId="769088920">
    <w:abstractNumId w:val="31"/>
  </w:num>
  <w:num w:numId="18" w16cid:durableId="1503011557">
    <w:abstractNumId w:val="19"/>
  </w:num>
  <w:num w:numId="19" w16cid:durableId="784083395">
    <w:abstractNumId w:val="7"/>
  </w:num>
  <w:num w:numId="20" w16cid:durableId="207575632">
    <w:abstractNumId w:val="45"/>
  </w:num>
  <w:num w:numId="21" w16cid:durableId="1858350448">
    <w:abstractNumId w:val="41"/>
  </w:num>
  <w:num w:numId="22" w16cid:durableId="1499660307">
    <w:abstractNumId w:val="10"/>
  </w:num>
  <w:num w:numId="23" w16cid:durableId="1263413824">
    <w:abstractNumId w:val="13"/>
  </w:num>
  <w:num w:numId="24" w16cid:durableId="319116932">
    <w:abstractNumId w:val="34"/>
  </w:num>
  <w:num w:numId="25" w16cid:durableId="1902599972">
    <w:abstractNumId w:val="30"/>
  </w:num>
  <w:num w:numId="26" w16cid:durableId="2106224207">
    <w:abstractNumId w:val="18"/>
  </w:num>
  <w:num w:numId="27" w16cid:durableId="1988124164">
    <w:abstractNumId w:val="6"/>
  </w:num>
  <w:num w:numId="28" w16cid:durableId="262957556">
    <w:abstractNumId w:val="5"/>
  </w:num>
  <w:num w:numId="29" w16cid:durableId="162673858">
    <w:abstractNumId w:val="26"/>
  </w:num>
  <w:num w:numId="30" w16cid:durableId="1023825579">
    <w:abstractNumId w:val="16"/>
  </w:num>
  <w:num w:numId="31" w16cid:durableId="314846805">
    <w:abstractNumId w:val="43"/>
  </w:num>
  <w:num w:numId="32" w16cid:durableId="365524781">
    <w:abstractNumId w:val="27"/>
  </w:num>
  <w:num w:numId="33" w16cid:durableId="616791836">
    <w:abstractNumId w:val="0"/>
  </w:num>
  <w:num w:numId="34" w16cid:durableId="744231913">
    <w:abstractNumId w:val="1"/>
    <w:lvlOverride w:ilvl="0">
      <w:startOverride w:val="1"/>
    </w:lvlOverride>
  </w:num>
  <w:num w:numId="35" w16cid:durableId="304045660">
    <w:abstractNumId w:val="2"/>
    <w:lvlOverride w:ilvl="0">
      <w:startOverride w:val="1"/>
    </w:lvlOverride>
  </w:num>
  <w:num w:numId="36" w16cid:durableId="86733536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137291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97527657">
    <w:abstractNumId w:val="23"/>
  </w:num>
  <w:num w:numId="39" w16cid:durableId="1365058007">
    <w:abstractNumId w:val="44"/>
  </w:num>
  <w:num w:numId="40" w16cid:durableId="1735658530">
    <w:abstractNumId w:val="28"/>
  </w:num>
  <w:num w:numId="41" w16cid:durableId="763383227">
    <w:abstractNumId w:val="22"/>
  </w:num>
  <w:num w:numId="42" w16cid:durableId="1241134492">
    <w:abstractNumId w:val="24"/>
  </w:num>
  <w:num w:numId="43" w16cid:durableId="1518353267">
    <w:abstractNumId w:val="11"/>
  </w:num>
  <w:num w:numId="44" w16cid:durableId="2040663692">
    <w:abstractNumId w:val="39"/>
  </w:num>
  <w:num w:numId="45" w16cid:durableId="1112817845">
    <w:abstractNumId w:val="21"/>
  </w:num>
  <w:num w:numId="46" w16cid:durableId="82956329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9127F"/>
    <w:rsid w:val="000B205F"/>
    <w:rsid w:val="000D53C3"/>
    <w:rsid w:val="000D7539"/>
    <w:rsid w:val="00102835"/>
    <w:rsid w:val="0010742C"/>
    <w:rsid w:val="00107784"/>
    <w:rsid w:val="00182E2C"/>
    <w:rsid w:val="00186ED1"/>
    <w:rsid w:val="001C04B9"/>
    <w:rsid w:val="001C6739"/>
    <w:rsid w:val="001D6337"/>
    <w:rsid w:val="001E77A0"/>
    <w:rsid w:val="00226A50"/>
    <w:rsid w:val="00235E52"/>
    <w:rsid w:val="00255C32"/>
    <w:rsid w:val="002637D7"/>
    <w:rsid w:val="00282853"/>
    <w:rsid w:val="00283D1F"/>
    <w:rsid w:val="00286B39"/>
    <w:rsid w:val="00287EAC"/>
    <w:rsid w:val="0029120A"/>
    <w:rsid w:val="002A3C56"/>
    <w:rsid w:val="002B7901"/>
    <w:rsid w:val="002C0E59"/>
    <w:rsid w:val="002C6E92"/>
    <w:rsid w:val="00301326"/>
    <w:rsid w:val="00317706"/>
    <w:rsid w:val="003320DB"/>
    <w:rsid w:val="003374F1"/>
    <w:rsid w:val="00346F34"/>
    <w:rsid w:val="00352CF1"/>
    <w:rsid w:val="0035311B"/>
    <w:rsid w:val="00371961"/>
    <w:rsid w:val="003832A8"/>
    <w:rsid w:val="00384F10"/>
    <w:rsid w:val="003855E3"/>
    <w:rsid w:val="003A0ADB"/>
    <w:rsid w:val="003A1D63"/>
    <w:rsid w:val="003B4BB9"/>
    <w:rsid w:val="003D53B7"/>
    <w:rsid w:val="003E3D85"/>
    <w:rsid w:val="00401AAB"/>
    <w:rsid w:val="004348D9"/>
    <w:rsid w:val="00451AA3"/>
    <w:rsid w:val="004766CE"/>
    <w:rsid w:val="0048212A"/>
    <w:rsid w:val="004913F2"/>
    <w:rsid w:val="004941AC"/>
    <w:rsid w:val="004C4448"/>
    <w:rsid w:val="004E70E4"/>
    <w:rsid w:val="00500B27"/>
    <w:rsid w:val="005068BA"/>
    <w:rsid w:val="00510977"/>
    <w:rsid w:val="0051112F"/>
    <w:rsid w:val="00520073"/>
    <w:rsid w:val="00522C61"/>
    <w:rsid w:val="00523A28"/>
    <w:rsid w:val="00531189"/>
    <w:rsid w:val="005732DE"/>
    <w:rsid w:val="00581DD1"/>
    <w:rsid w:val="00590E46"/>
    <w:rsid w:val="005A02AF"/>
    <w:rsid w:val="005B4BE2"/>
    <w:rsid w:val="005B5D41"/>
    <w:rsid w:val="005C4392"/>
    <w:rsid w:val="005E156C"/>
    <w:rsid w:val="005E6A61"/>
    <w:rsid w:val="005F2C6B"/>
    <w:rsid w:val="0060293A"/>
    <w:rsid w:val="006045DC"/>
    <w:rsid w:val="00611A51"/>
    <w:rsid w:val="00612901"/>
    <w:rsid w:val="00614010"/>
    <w:rsid w:val="006157FD"/>
    <w:rsid w:val="006269F1"/>
    <w:rsid w:val="00661D8D"/>
    <w:rsid w:val="00673993"/>
    <w:rsid w:val="00675036"/>
    <w:rsid w:val="006B10F3"/>
    <w:rsid w:val="006B62C8"/>
    <w:rsid w:val="006D3BAB"/>
    <w:rsid w:val="00700CF3"/>
    <w:rsid w:val="00701F45"/>
    <w:rsid w:val="00703D26"/>
    <w:rsid w:val="00706835"/>
    <w:rsid w:val="00715F93"/>
    <w:rsid w:val="007453CE"/>
    <w:rsid w:val="007C082F"/>
    <w:rsid w:val="007E2891"/>
    <w:rsid w:val="0084324B"/>
    <w:rsid w:val="00845774"/>
    <w:rsid w:val="008D621D"/>
    <w:rsid w:val="008F33AF"/>
    <w:rsid w:val="00900ED6"/>
    <w:rsid w:val="00911559"/>
    <w:rsid w:val="00915CA5"/>
    <w:rsid w:val="0091630F"/>
    <w:rsid w:val="0094128E"/>
    <w:rsid w:val="009732D5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227FF"/>
    <w:rsid w:val="00A6492B"/>
    <w:rsid w:val="00A651FA"/>
    <w:rsid w:val="00A720FF"/>
    <w:rsid w:val="00A8654B"/>
    <w:rsid w:val="00A95409"/>
    <w:rsid w:val="00B520FF"/>
    <w:rsid w:val="00BA4F26"/>
    <w:rsid w:val="00BB2BCA"/>
    <w:rsid w:val="00BD3424"/>
    <w:rsid w:val="00BD35A2"/>
    <w:rsid w:val="00BE55BB"/>
    <w:rsid w:val="00BE60EC"/>
    <w:rsid w:val="00BF7077"/>
    <w:rsid w:val="00C0617D"/>
    <w:rsid w:val="00C12730"/>
    <w:rsid w:val="00C14656"/>
    <w:rsid w:val="00C374DC"/>
    <w:rsid w:val="00C401E4"/>
    <w:rsid w:val="00C43406"/>
    <w:rsid w:val="00C7086D"/>
    <w:rsid w:val="00C962FA"/>
    <w:rsid w:val="00CC00FF"/>
    <w:rsid w:val="00CC465B"/>
    <w:rsid w:val="00CC7AD6"/>
    <w:rsid w:val="00CD165D"/>
    <w:rsid w:val="00CD17F4"/>
    <w:rsid w:val="00CD2B6D"/>
    <w:rsid w:val="00CE58B1"/>
    <w:rsid w:val="00D21808"/>
    <w:rsid w:val="00D47D4D"/>
    <w:rsid w:val="00D50415"/>
    <w:rsid w:val="00D97BFF"/>
    <w:rsid w:val="00DB6296"/>
    <w:rsid w:val="00DD4081"/>
    <w:rsid w:val="00DD5FE2"/>
    <w:rsid w:val="00DD7FCC"/>
    <w:rsid w:val="00DE22E8"/>
    <w:rsid w:val="00DE4C4F"/>
    <w:rsid w:val="00DF3D9E"/>
    <w:rsid w:val="00E03C33"/>
    <w:rsid w:val="00E12D8C"/>
    <w:rsid w:val="00E3079D"/>
    <w:rsid w:val="00E6063D"/>
    <w:rsid w:val="00E772FA"/>
    <w:rsid w:val="00E80FFC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E03C33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ZwykytekstZnak">
    <w:name w:val="Zwykły tekst Znak"/>
    <w:basedOn w:val="Domylnaczcionkaakapitu"/>
    <w:link w:val="Zwykytekst"/>
    <w:rsid w:val="00E03C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1650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14</cp:revision>
  <cp:lastPrinted>2017-04-05T11:05:00Z</cp:lastPrinted>
  <dcterms:created xsi:type="dcterms:W3CDTF">2024-09-04T12:58:00Z</dcterms:created>
  <dcterms:modified xsi:type="dcterms:W3CDTF">2025-12-31T07:50:00Z</dcterms:modified>
</cp:coreProperties>
</file>